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2025/337</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5174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05.09.2025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18.09.2025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16.09.2025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Eva Männiste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24-99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Keila linnale riigivaraseaduse § 33 lõike 1 punkt 1 alusel linna teede ehitamiseks ja korrashoiuks.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KV113444M1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KV113444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Arutammiku tee L3</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29601:001:0556</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Kinnistu registriosa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23952950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TRANSPORDIMAA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777</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400,0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3108</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Linnavolikogu 26.03.2024 otsusega nr 1-3/7 kehtestatud Keila linna üldplaneeringu kohaselt jääb Arutammiku tee L3 katastriüksus tänavavõrgustiku maa-alale.</w:t>
            </w:r>
          </w:p>
        </w:tc>
      </w:tr>
      <w:tr>
        <w:trPr>
          <w:trHeight w:val="30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Linnavolikogu 24.11.2015 otsusega nr 56 on kehtestatud "Aru knnistu ning selle lähiala detailplaneeringu" I etapp, millega on ette nähtud moodustada muuhulgas 4 transpordimaa krunti. Detailplaneeringuga kooskõlas koostati põhiprojekt nr 3020 „Keila Aru rohumaa ja Aru kinnistu infrastruktuuri projekteerimistööd“, millega nähti ette äralõiked Kõrvalmetsa, Pähklisalu ja Tagametsa kinnisasjadest, et moodustada transpordimaa katastriüksused. (Äralõigetega moodustati võõrandamisele minevad Arutammiku tee L1, Arutammiku tee L2 ja Arutammiku tee L3 katastriüksused).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Parim kasutus transpordimaa.</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Elektripaigaldise kaitsevöönd/27.18, Uuringu ala/776.98, Planeeringu ala/58.39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Oluline mõju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Lepingud puuduvad.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Hoonestamata maade müügiturg samas piirkonnas on keskmiselt aktiivne. Samas transpordimaa sihtotstarbega kinnisasjad on väheatraktiivsed ja nõudlus nende vastu puudub, aktiivne turg puudub.</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Ajavahemikul 01.01.2024-16.09.2025 on Harju maakonnas toimunud 237 tehingut transpordimaaga, millest enamus ei olnud vabaturutehingud.</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Piirkonna aktiivsema kinnisvara pakkumiste portaali kv.ee andmetel ei ole Harju maakonnas pakkumisel ühtegi hoonestamata transpordimaa sihtotstarbega kinnisasja.</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9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Hinnatava vara parima kasutusena oleme käsitlenud kasutust transpordimaana. Arvestades sellega, et müügitehingute analüüsi tehingute pealt teha ei saa, oleme hariliku väärtuse hindamisel lähtunud riigivaraseaduse § 46 lg 2 punkti 1 ja Vabariigi Valitsuse 09.03.2023 kehtestatud määruse nr 22 „Kinnisasja erakorralise hindamise kord" § 12 lg 4 alusel maa maksustamishinnast.</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3108</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